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3.0.0 -->
  <w:background w:color="ffffff">
    <v:background id="_x0000_s1025" filled="t" fillcolor="white"/>
  </w:background>
  <w:body>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1. </w:t>
            </w:r>
            <w:r>
              <w:rPr>
                <w:rStyle w:val="DefaultParagraphFont"/>
                <w:rFonts w:ascii="Times New Roman" w:eastAsia="Times New Roman" w:hAnsi="Times New Roman" w:cs="Times New Roman"/>
                <w:b w:val="0"/>
                <w:bCs w:val="0"/>
                <w:i w:val="0"/>
                <w:iCs w:val="0"/>
                <w:smallCaps w:val="0"/>
                <w:color w:val="000000"/>
                <w:sz w:val="22"/>
                <w:szCs w:val="22"/>
                <w:bdr w:val="nil"/>
                <w:rtl w:val="0"/>
              </w:rPr>
              <w:t>Most American law is based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Civil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Natural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English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Roman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Canonical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2. </w:t>
            </w:r>
            <w:r>
              <w:rPr>
                <w:rStyle w:val="DefaultParagraphFont"/>
                <w:rFonts w:ascii="Times New Roman" w:eastAsia="Times New Roman" w:hAnsi="Times New Roman" w:cs="Times New Roman"/>
                <w:b w:val="0"/>
                <w:bCs w:val="0"/>
                <w:i w:val="0"/>
                <w:iCs w:val="0"/>
                <w:smallCaps w:val="0"/>
                <w:color w:val="000000"/>
                <w:sz w:val="22"/>
                <w:szCs w:val="22"/>
                <w:bdr w:val="nil"/>
                <w:rtl w:val="0"/>
              </w:rPr>
              <w:t>If a judge rules a certain way on a case because prior cases of similar nature were subject to the same rule, that judge could be said to be relying on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8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 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activism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precedent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5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reverses the decision of a lower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implies the court does not have jurisdiction in a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allows a court to refer the case to the next higher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policy of following the law established by prior cases to decide other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means a strict interpretation of the laws.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occurs when the U.S. Supreme Court issues an opinion?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88"/>
              <w:gridCol w:w="805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other courts consider the Supreme Court's opinion in their own decision making.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other courts are obligated to follow the Supreme Court's ruling.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Each court can decide for itself whether the Supreme Court decision applies to cases in its jurisdiction.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is obligated to pass laws that support that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written into the Constitution as an amendment if it raised a constitutional question.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state courts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0"/>
              <w:gridCol w:w="805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exact copies of the federal court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do not have to follow common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supreme within their own borders and able to override the federal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decisions are not necessarily final, due to the supremacy clause.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make decisions on state law as long as those decisions don't conflict with the U.S. Constitution.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describes the concept of precedent?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common law changes very slowly to permit rational decision making in each branch of our government.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is required to issue an opinion after a ruling.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Most citizens can know that the law will become consistent in its expectations for them.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Judges must abide by the decisions of earlier cases unless there is a clear reason to distinguish the current case from its predecessors.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is able to promote judicial review through regularly scheduled reviews of case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7. 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U.S. Constitution?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7"/>
              <w:gridCol w:w="802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supreme law of the land.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subordinate to state constitutions in many matters.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does not specify the details of state and federal powers but leaves that up to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outlines the details of various state criminal codes.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outlines the details of court case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3.3.2 - Identify the checks on the judicial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8. </w:t>
            </w:r>
            <w:r>
              <w:rPr>
                <w:rStyle w:val="DefaultParagraphFont"/>
                <w:rFonts w:ascii="Times New Roman" w:eastAsia="Times New Roman" w:hAnsi="Times New Roman" w:cs="Times New Roman"/>
                <w:b w:val="0"/>
                <w:bCs w:val="0"/>
                <w:i w:val="0"/>
                <w:iCs w:val="0"/>
                <w:smallCaps w:val="0"/>
                <w:color w:val="000000"/>
                <w:sz w:val="22"/>
                <w:szCs w:val="22"/>
                <w:bdr w:val="nil"/>
                <w:rtl w:val="0"/>
              </w:rPr>
              <w:t>The United States has a dual court system which means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has separate civil and criminal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has separate misdemeanor and felony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has separate state and federal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has separate state and local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has separate district and territorial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9. </w:t>
            </w:r>
            <w:r>
              <w:rPr>
                <w:rStyle w:val="DefaultParagraphFont"/>
                <w:rFonts w:ascii="Times New Roman" w:eastAsia="Times New Roman" w:hAnsi="Times New Roman" w:cs="Times New Roman"/>
                <w:b w:val="0"/>
                <w:bCs w:val="0"/>
                <w:i w:val="0"/>
                <w:iCs w:val="0"/>
                <w:smallCaps w:val="0"/>
                <w:color w:val="000000"/>
                <w:sz w:val="22"/>
                <w:szCs w:val="22"/>
                <w:bdr w:val="nil"/>
                <w:rtl w:val="0"/>
              </w:rPr>
              <w:t>Jurisdiction refers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3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rules and principles announced in court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authority of a court to hear a particular class of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constitutionality of a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Statutory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Common law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84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10. 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standing to sue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determined by whether or not a court has jurisdiction over a matter.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determined by whether or not the Supreme Court will hear a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determined by whether or not a person or a group has suffered harm as a result of the action that led to the dispute in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decorum that is expected in dealing with the Supreme Court during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It is also known as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11. </w:t>
            </w:r>
            <w:r>
              <w:rPr>
                <w:rStyle w:val="DefaultParagraphFont"/>
                <w:rFonts w:ascii="Times New Roman" w:eastAsia="Times New Roman" w:hAnsi="Times New Roman" w:cs="Times New Roman"/>
                <w:b w:val="0"/>
                <w:bCs w:val="0"/>
                <w:i w:val="0"/>
                <w:iCs w:val="0"/>
                <w:smallCaps w:val="0"/>
                <w:color w:val="000000"/>
                <w:sz w:val="22"/>
                <w:szCs w:val="22"/>
                <w:bdr w:val="nil"/>
                <w:rtl w:val="0"/>
              </w:rPr>
              <w:t>In many cases, a third party to a court case will file which of the following to support a particular outcome?</w:t>
            </w:r>
          </w:p>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4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An </w:t>
                  </w:r>
                  <w:r>
                    <w:rPr>
                      <w:rStyle w:val="DefaultParagraphFont"/>
                      <w:rFonts w:ascii="Times New Roman" w:eastAsia="Times New Roman" w:hAnsi="Times New Roman" w:cs="Times New Roman"/>
                      <w:b w:val="0"/>
                      <w:bCs w:val="0"/>
                      <w:i/>
                      <w:iCs/>
                      <w:smallCaps w:val="0"/>
                      <w:color w:val="000000"/>
                      <w:sz w:val="22"/>
                      <w:szCs w:val="22"/>
                      <w:bdr w:val="nil"/>
                      <w:rtl w:val="0"/>
                    </w:rPr>
                    <w:t>amicus curiae</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brief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Brandeis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brief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question of standing</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litigation brief</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writ of certiorari</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76"/>
              <w:gridCol w:w="666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4.3.4 - Critique the Supreme Court's ability to make decisions on issues of national importance.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U.S. district courts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1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intermediate appellate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have final appellate jurisdiction to review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state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the trial courts of the federal system.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courts of limited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appeals courts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777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Witnesses and testimony are presented to the jury.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Judges review lower court case records to determine if there is evidence of an error.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Grand juries decide if there is enough evidence to conduct a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Attorneys from both sides try to work out an agreement.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Defendants are not allowed attorneys since they have limited jurisdiction.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14. </w:t>
            </w:r>
            <w:r>
              <w:rPr>
                <w:rStyle w:val="DefaultParagraphFont"/>
                <w:rFonts w:ascii="Times New Roman" w:eastAsia="Times New Roman" w:hAnsi="Times New Roman" w:cs="Times New Roman"/>
                <w:b w:val="0"/>
                <w:bCs w:val="0"/>
                <w:i w:val="0"/>
                <w:iCs w:val="0"/>
                <w:smallCaps w:val="0"/>
                <w:color w:val="000000"/>
                <w:sz w:val="22"/>
                <w:szCs w:val="22"/>
                <w:bdr w:val="nil"/>
                <w:rtl w:val="0"/>
              </w:rPr>
              <w:t>When can the U.S. Supreme Court review a state supreme court decision?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there are damages in excess of $50,000</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the solicitor general asks it to do so</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all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In cases in which the state is a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If a federal question is involved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procedures does an appellate court use when it reviews a case?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4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uses a panel of judges to review the records of a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conducts another trial.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relies on a jury to hear a new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assesses only questions of fact associated with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presents the records of a case to the local government.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overwhelming majority of federal cases are resolved in which of the following courts?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58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Appeals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District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Article I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17. </w:t>
            </w:r>
            <w:r>
              <w:rPr>
                <w:rStyle w:val="DefaultParagraphFont"/>
                <w:rFonts w:ascii="Times New Roman" w:eastAsia="Times New Roman" w:hAnsi="Times New Roman" w:cs="Times New Roman"/>
                <w:b w:val="0"/>
                <w:bCs w:val="0"/>
                <w:i w:val="0"/>
                <w:iCs w:val="0"/>
                <w:smallCaps w:val="0"/>
                <w:color w:val="000000"/>
                <w:sz w:val="22"/>
                <w:szCs w:val="22"/>
                <w:bdr w:val="nil"/>
                <w:rtl w:val="0"/>
              </w:rPr>
              <w:t>A lawsuit filed by one person on behalf of that person and all similarly situated individuals is known as which of the following kinds of suit?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7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Amicus curiae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Plurality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Class action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Writ of </w:t>
                  </w:r>
                  <w:r>
                    <w:rPr>
                      <w:rStyle w:val="DefaultParagraphFont"/>
                      <w:rFonts w:ascii="Times New Roman" w:eastAsia="Times New Roman" w:hAnsi="Times New Roman" w:cs="Times New Roman"/>
                      <w:b w:val="0"/>
                      <w:bCs w:val="0"/>
                      <w:i/>
                      <w:iCs/>
                      <w:smallCaps w:val="0"/>
                      <w:color w:val="000000"/>
                      <w:sz w:val="22"/>
                      <w:szCs w:val="22"/>
                      <w:bdr w:val="nil"/>
                      <w:rtl w:val="0"/>
                    </w:rPr>
                    <w:t>habeas corpus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18. 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appellate courts review and can overturn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9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Precedents set by the U.S.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federal criminal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Rulings made by the lower federal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administrative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Only civil cases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19. 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someone's right to have their case heard by the U.S. Supreme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26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only exists in criminal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only exists in federal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only exists in cases where someone has been sentenced to death.</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exists in all cases.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entirely at the Court's discretion.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20. 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A </w:t>
            </w:r>
            <w:r>
              <w:rPr>
                <w:rStyle w:val="DefaultParagraphFont"/>
                <w:rFonts w:ascii="Times New Roman" w:eastAsia="Times New Roman" w:hAnsi="Times New Roman" w:cs="Times New Roman"/>
                <w:b w:val="0"/>
                <w:bCs w:val="0"/>
                <w:i/>
                <w:iCs/>
                <w:smallCaps w:val="0"/>
                <w:color w:val="000000"/>
                <w:sz w:val="22"/>
                <w:szCs w:val="22"/>
                <w:bdr w:val="nil"/>
                <w:rtl w:val="0"/>
              </w:rPr>
              <w:t>writ of certiorari</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by the U.S. Supreme Court orders which of the following to occur?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14"/>
              <w:gridCol w:w="80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Both of the parties in the case to reach agreement without further litigation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courts to abide by the decision of 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lower court to send up the record of a case for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to rewrite unconstitutional legislation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prisoner to be brought before the court and the reasons for his detention to be provided</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12:49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21. </w:t>
            </w:r>
            <w:r>
              <w:rPr>
                <w:rStyle w:val="DefaultParagraphFont"/>
                <w:rFonts w:ascii="Times New Roman" w:eastAsia="Times New Roman" w:hAnsi="Times New Roman" w:cs="Times New Roman"/>
                <w:b w:val="0"/>
                <w:bCs w:val="0"/>
                <w:i w:val="0"/>
                <w:iCs w:val="0"/>
                <w:smallCaps w:val="0"/>
                <w:color w:val="000000"/>
                <w:sz w:val="22"/>
                <w:szCs w:val="22"/>
                <w:bdr w:val="nil"/>
                <w:rtl w:val="0"/>
              </w:rPr>
              <w:t>If an appeals court decides that a case is remanded, which of the following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65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sent to the supreme court of the state in question.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sent back to the court that originally heard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has to be a civil case; criminal cases cannot be remanded.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must be decided within the calendar year.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not subject to any further action by the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22. 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is true of a majority opinion?</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78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means all justices unanimously agree on the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sent back to the court that originally heard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means the decision of the District Court must stand.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will result in a new trial for the defendant.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the decision of the justices and the decision of the Court.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the last step of the Supreme Court decision-making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663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Announcing its decision to the public and the rationale for the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Assigning a justice to write the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Deciding if the Court will hear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Hearing oral arguments in the case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Asking the lower court to send the records of the case for review</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24. </w:t>
            </w:r>
            <w:r>
              <w:rPr>
                <w:rStyle w:val="DefaultParagraphFont"/>
                <w:rFonts w:ascii="Times New Roman" w:eastAsia="Times New Roman" w:hAnsi="Times New Roman" w:cs="Times New Roman"/>
                <w:b w:val="0"/>
                <w:bCs w:val="0"/>
                <w:i w:val="0"/>
                <w:iCs w:val="0"/>
                <w:smallCaps w:val="0"/>
                <w:color w:val="000000"/>
                <w:sz w:val="22"/>
                <w:szCs w:val="22"/>
                <w:bdr w:val="nil"/>
                <w:rtl w:val="0"/>
              </w:rPr>
              <w:t>An opinion prepared by a judge who supports the court's decision but wishes to in some way clarify, emphasize, or offer a different rationale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9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majority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dissenting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plurality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concurring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bench ruling</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25. </w:t>
            </w:r>
            <w:r>
              <w:rPr>
                <w:rStyle w:val="DefaultParagraphFont"/>
                <w:rFonts w:ascii="Times New Roman" w:eastAsia="Times New Roman" w:hAnsi="Times New Roman" w:cs="Times New Roman"/>
                <w:b w:val="0"/>
                <w:bCs w:val="0"/>
                <w:i w:val="0"/>
                <w:iCs w:val="0"/>
                <w:smallCaps w:val="0"/>
                <w:color w:val="000000"/>
                <w:sz w:val="22"/>
                <w:szCs w:val="22"/>
                <w:bdr w:val="nil"/>
                <w:rtl w:val="0"/>
              </w:rPr>
              <w:t>Spoken presentations by an attorney to the appellate court laying out the reasons why the court should rule in his or her client's favor are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22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Appellate arguments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Briefs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Criminal defenses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Dissenting opinions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Oral arguments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12:59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26. 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opinion of a court laying out the outcome of a Supreme Court case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06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Majority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Dissenting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Minority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Primary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Prevailing opinion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27. 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will often hear a case if asked to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22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Secretary of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Solicitor general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Any federal prosecutor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Secretary of Homeland Security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28. 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judges and justices in the federal court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97"/>
              <w:gridCol w:w="804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appointed by the president with the advice and consent of the House of Representatives.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appointed by the president with the advice and consent of 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appointed by the president with the advice and consent of both houses of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part of a seniority system that gradually moves them toward the Supreme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elected by the people every ten years.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29. 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statements regarding federal judges is true?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28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chosen in a secret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elected and retained by the people.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appointed for life.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chosen by Congress.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appointed for a six-year term.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2"/>
              <w:gridCol w:w="65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30. </w:t>
            </w:r>
            <w:r>
              <w:rPr>
                <w:rStyle w:val="DefaultParagraphFont"/>
                <w:rFonts w:ascii="Times New Roman" w:eastAsia="Times New Roman" w:hAnsi="Times New Roman" w:cs="Times New Roman"/>
                <w:b w:val="0"/>
                <w:bCs w:val="0"/>
                <w:i w:val="0"/>
                <w:iCs w:val="0"/>
                <w:smallCaps w:val="0"/>
                <w:color w:val="000000"/>
                <w:sz w:val="22"/>
                <w:szCs w:val="22"/>
                <w:bdr w:val="nil"/>
                <w:rtl w:val="0"/>
              </w:rPr>
              <w:t>The concept of senatorial courtesy refers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5"/>
              <w:gridCol w:w="807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Senate approving judges only if they belong to the same party that controls the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allowing senators to have the exclusive right to nominate candidates for the federal district courts in the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allowing members of the House to participate in the nomination process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practice of allowing senators to veto candidates for federal district courts in their state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Senate's deferring to the president and routinely approving his or her nominee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3.3.2 - Identify the checks on the judicial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31. </w:t>
            </w:r>
            <w:r>
              <w:rPr>
                <w:rStyle w:val="DefaultParagraphFont"/>
                <w:rFonts w:ascii="Times New Roman" w:eastAsia="Times New Roman" w:hAnsi="Times New Roman" w:cs="Times New Roman"/>
                <w:b w:val="0"/>
                <w:bCs w:val="0"/>
                <w:i w:val="0"/>
                <w:iCs w:val="0"/>
                <w:smallCaps w:val="0"/>
                <w:color w:val="000000"/>
                <w:sz w:val="22"/>
                <w:szCs w:val="22"/>
                <w:bdr w:val="nil"/>
                <w:rtl w:val="0"/>
              </w:rPr>
              <w:t>The opportunity for the president to appoint members to the federal judiciary is valuable for which of the following reasons?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0"/>
              <w:gridCol w:w="80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New justices help move long-term justices closer to mandatory retirement.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majority of presidents have been able to make more than five appointments to the bench while in office.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Rulings related to redistricting and election laws will be altered to favor the president's political party.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Court is able to move swiftly to begin ruling in favor of the president's ideology.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political views of the president will continue to be institutionalized long after they have left the White House.</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4.3.5 - Explain how judges at different levels of government are selected.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32. </w:t>
            </w:r>
            <w:r>
              <w:rPr>
                <w:rStyle w:val="DefaultParagraphFont"/>
                <w:rFonts w:ascii="Times New Roman" w:eastAsia="Times New Roman" w:hAnsi="Times New Roman" w:cs="Times New Roman"/>
                <w:b w:val="0"/>
                <w:bCs w:val="0"/>
                <w:i w:val="0"/>
                <w:iCs w:val="0"/>
                <w:smallCaps w:val="0"/>
                <w:color w:val="000000"/>
                <w:sz w:val="22"/>
                <w:szCs w:val="22"/>
                <w:bdr w:val="nil"/>
                <w:rtl w:val="0"/>
              </w:rPr>
              <w:t>Federal judges serve until which of the following occurs?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5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resign.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die.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retire voluntarily.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They are impeached and convicted.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3.3.2 - Identify the checks on the judicial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33. 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presidents was the first to nominate a Latina to the U.S. Supreme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187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Jimmy Carter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Donald Trump</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Barack Obama</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Ronald Reagan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W. Bush</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4.3.5 - Explain how judges at different levels of government are selected.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34. </w:t>
            </w:r>
            <w:r>
              <w:rPr>
                <w:rStyle w:val="DefaultParagraphFont"/>
                <w:rFonts w:ascii="Times New Roman" w:eastAsia="Times New Roman" w:hAnsi="Times New Roman" w:cs="Times New Roman"/>
                <w:b w:val="0"/>
                <w:bCs w:val="0"/>
                <w:i w:val="0"/>
                <w:iCs w:val="0"/>
                <w:smallCaps w:val="0"/>
                <w:color w:val="000000"/>
                <w:sz w:val="22"/>
                <w:szCs w:val="22"/>
                <w:bdr w:val="nil"/>
                <w:rtl w:val="0"/>
              </w:rPr>
              <w:t>A nominee to the U.S. Supreme Court will face difficulty in getting Senate approval in which of the following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69"/>
              <w:gridCol w:w="807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Their approval will change the conservative/liberal balance of the Court.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are questions about the judge's character.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There is an upcoming presidential election that would allow the opposition party to possibly make the nomination.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appointee is very conservative in a Democratically controlled Senate.</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All of these are correct.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4.3.5 - Explain how judges at different levels of government are selected.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1:19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35. 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U.S. presidents established independent commissions to oversee the initial nomination process for federal judges, a practice discontinued by later presidents?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0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Jimmy Carter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William Howard Taft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Ronald Reagan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Franklin Roosevelt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George Washington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07"/>
              <w:gridCol w:w="6233"/>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a</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4.3.5 - Explain how judges at different levels of government are selected.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36. </w:t>
            </w:r>
            <w:r>
              <w:rPr>
                <w:rStyle w:val="DefaultParagraphFont"/>
                <w:rFonts w:ascii="Times New Roman" w:eastAsia="Times New Roman" w:hAnsi="Times New Roman" w:cs="Times New Roman"/>
                <w:b w:val="0"/>
                <w:bCs w:val="0"/>
                <w:i w:val="0"/>
                <w:iCs w:val="0"/>
                <w:smallCaps w:val="0"/>
                <w:color w:val="000000"/>
                <w:sz w:val="22"/>
                <w:szCs w:val="22"/>
                <w:bdr w:val="nil"/>
                <w:rtl w:val="0"/>
              </w:rPr>
              <w:t>The power of the courts to determine the constitutionality of a law or action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34"/>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Appellate review of fact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Precedent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writ of judicial appeal</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Habeas corpus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3.3.5 - Explain the power of judicial 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37. </w:t>
            </w:r>
            <w:r>
              <w:rPr>
                <w:rStyle w:val="DefaultParagraphFont"/>
                <w:rFonts w:ascii="Times New Roman" w:eastAsia="Times New Roman" w:hAnsi="Times New Roman" w:cs="Times New Roman"/>
                <w:b w:val="0"/>
                <w:bCs w:val="0"/>
                <w:i w:val="0"/>
                <w:iCs w:val="0"/>
                <w:smallCaps w:val="0"/>
                <w:color w:val="000000"/>
                <w:sz w:val="22"/>
                <w:szCs w:val="22"/>
                <w:bdr w:val="nil"/>
                <w:rtl w:val="0"/>
              </w:rPr>
              <w:t>A doctrine holding that the courts defer to the decisions of elected officials is called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Rational basis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 activism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activism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11"/>
              <w:gridCol w:w="6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4.3.3 - Distinguish between judicial restraint and judicial activism.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38. </w:t>
            </w:r>
            <w:r>
              <w:rPr>
                <w:rStyle w:val="DefaultParagraphFont"/>
                <w:rFonts w:ascii="Times New Roman" w:eastAsia="Times New Roman" w:hAnsi="Times New Roman" w:cs="Times New Roman"/>
                <w:b w:val="0"/>
                <w:bCs w:val="0"/>
                <w:i w:val="0"/>
                <w:iCs w:val="0"/>
                <w:smallCaps w:val="0"/>
                <w:color w:val="000000"/>
                <w:sz w:val="22"/>
                <w:szCs w:val="22"/>
                <w:bdr w:val="nil"/>
                <w:rtl w:val="0"/>
              </w:rPr>
              <w:t>The doctrine that holds that the Supreme Court should actively check the other branches of government when they exceed their authority is known as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36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activism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Broad construction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Conservative activism</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11"/>
              <w:gridCol w:w="6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4.3.3 - Distinguish between judicial restraint and judicial activism.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1:28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39. </w:t>
            </w:r>
            <w:r>
              <w:rPr>
                <w:rStyle w:val="DefaultParagraphFont"/>
                <w:rFonts w:ascii="Times New Roman" w:eastAsia="Times New Roman" w:hAnsi="Times New Roman" w:cs="Times New Roman"/>
                <w:b w:val="0"/>
                <w:bCs w:val="0"/>
                <w:i w:val="0"/>
                <w:iCs w:val="0"/>
                <w:smallCaps w:val="0"/>
                <w:color w:val="000000"/>
                <w:sz w:val="22"/>
                <w:szCs w:val="22"/>
                <w:bdr w:val="nil"/>
                <w:rtl w:val="0"/>
              </w:rPr>
              <w:t>Which of the following is true of the Supreme Court's power to enforce its own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589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derived from the Twelfth Amendment to the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called justiciable authority.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makes it one of the strongest courts in the world.</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significantly stronger than that of lower federal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It is nonexistent.</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2"/>
              <w:gridCol w:w="684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40. </w:t>
            </w:r>
            <w:r>
              <w:rPr>
                <w:rStyle w:val="DefaultParagraphFont"/>
                <w:rFonts w:ascii="Times New Roman" w:eastAsia="Times New Roman" w:hAnsi="Times New Roman" w:cs="Times New Roman"/>
                <w:b w:val="0"/>
                <w:bCs w:val="0"/>
                <w:i w:val="0"/>
                <w:iCs w:val="0"/>
                <w:smallCaps w:val="0"/>
                <w:color w:val="000000"/>
                <w:sz w:val="22"/>
                <w:szCs w:val="22"/>
                <w:bdr w:val="nil"/>
                <w:rtl w:val="0"/>
              </w:rPr>
              <w:t>Passing a new constitutional amendment or refusing to fund a decision are examples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4035"/>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Presidential limits placed on the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Congressional limits placed on the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Citizens' limits placed on the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Citizens' limits placed on the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limitations placed on the courts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3.3.2 - Identify the checks on the judicial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41. </w:t>
            </w:r>
            <w:r>
              <w:rPr>
                <w:rStyle w:val="DefaultParagraphFont"/>
                <w:rFonts w:ascii="Times New Roman" w:eastAsia="Times New Roman" w:hAnsi="Times New Roman" w:cs="Times New Roman"/>
                <w:b w:val="0"/>
                <w:bCs w:val="0"/>
                <w:i w:val="0"/>
                <w:iCs w:val="0"/>
                <w:smallCaps w:val="0"/>
                <w:color w:val="000000"/>
                <w:sz w:val="22"/>
                <w:szCs w:val="22"/>
                <w:bdr w:val="nil"/>
                <w:rtl w:val="0"/>
              </w:rPr>
              <w:t>Public opinion can serve as a check on the judiciary in which of the following ways?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178"/>
              <w:gridCol w:w="806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 typically polls the public as a basis for its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People have the ability to vote federal judges out of office if they do not approve of the rulings of the courts.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Judges often believe they have an obligation to rule consistent with public opinion.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president will veto a Supreme Court decision if it is unpopular.</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Congress will override a decision of the Supreme Court with a majority vote in both houses.</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3.3.2 - Identify the checks on the judicial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42. </w:t>
            </w:r>
            <w:r>
              <w:rPr>
                <w:rStyle w:val="DefaultParagraphFont"/>
                <w:rFonts w:ascii="Times New Roman" w:eastAsia="Times New Roman" w:hAnsi="Times New Roman" w:cs="Times New Roman"/>
                <w:b w:val="0"/>
                <w:bCs w:val="0"/>
                <w:i w:val="0"/>
                <w:iCs w:val="0"/>
                <w:smallCaps w:val="0"/>
                <w:color w:val="000000"/>
                <w:sz w:val="22"/>
                <w:szCs w:val="22"/>
                <w:bdr w:val="nil"/>
                <w:rtl w:val="0"/>
              </w:rPr>
              <w:t>The Supreme Court's power of judicial review was established by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343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Article III of the U.S. Constitution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Judiciary Act of 1789</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Marbury v. Madison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Plessy v. Ferguson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Kelo v. City of New London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3.3.5 - Explain the power of judicial 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1:39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43. </w:t>
            </w: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review is the process for deciding whether a law or action is contrary to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74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Administrative laws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Supreme Court decision</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Lower court decisions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State law</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The U.S. Constitution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38"/>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Easy</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Remember/Understand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3.3.5 - Explain the power of judicial 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44. </w:t>
            </w:r>
            <w:r>
              <w:rPr>
                <w:rStyle w:val="DefaultParagraphFont"/>
                <w:rFonts w:ascii="Times New Roman" w:eastAsia="Times New Roman" w:hAnsi="Times New Roman" w:cs="Times New Roman"/>
                <w:b w:val="0"/>
                <w:bCs w:val="0"/>
                <w:i w:val="0"/>
                <w:iCs w:val="0"/>
                <w:smallCaps w:val="0"/>
                <w:color w:val="000000"/>
                <w:sz w:val="22"/>
                <w:szCs w:val="22"/>
                <w:bdr w:val="nil"/>
                <w:rtl w:val="0"/>
              </w:rPr>
              <w:t>The civil rights movement was propelled forward by the Warren Court through the Court's use of which of the following?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400"/>
              <w:gridCol w:w="220"/>
              <w:gridCol w:w="2117"/>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a.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restraint</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b.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activism</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c.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iCs/>
                      <w:smallCaps w:val="0"/>
                      <w:color w:val="000000"/>
                      <w:sz w:val="22"/>
                      <w:szCs w:val="22"/>
                      <w:bdr w:val="nil"/>
                      <w:rtl w:val="0"/>
                    </w:rPr>
                    <w:t>Stare decisis</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d.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Judicial courtesy</w:t>
                  </w:r>
                </w:p>
              </w:tc>
            </w:tr>
            <w:tr>
              <w:tblPrEx>
                <w:jc w:val="left"/>
                <w:tblCellMar>
                  <w:top w:w="0" w:type="dxa"/>
                  <w:left w:w="0" w:type="dxa"/>
                  <w:bottom w:w="0" w:type="dxa"/>
                  <w:right w:w="0" w:type="dxa"/>
                </w:tblCellMar>
              </w:tblPrEx>
              <w:trPr>
                <w:cantSplit w:val="0"/>
                <w:jc w:val="left"/>
              </w:trPr>
              <w:tc>
                <w:tcPr>
                  <w:tcW w:w="400" w:type="dxa"/>
                  <w:noWrap w:val="0"/>
                  <w:tcMar>
                    <w:top w:w="0" w:type="dxa"/>
                    <w:left w:w="0" w:type="dxa"/>
                    <w:bottom w:w="0" w:type="dxa"/>
                    <w:right w:w="0" w:type="dxa"/>
                  </w:tcMar>
                </w:tcPr>
                <w:p>
                  <w:pPr>
                    <w:bidi w:val="0"/>
                    <w:jc w:val="left"/>
                  </w:pPr>
                  <w:r>
                    <w:rPr>
                      <w:rStyle w:val="DefaultParagraphFont"/>
                      <w:b w:val="0"/>
                      <w:bCs w:val="0"/>
                      <w:i w:val="0"/>
                      <w:iCs w:val="0"/>
                      <w:smallCaps w:val="0"/>
                      <w:color w:val="000000"/>
                      <w:sz w:val="20"/>
                      <w:szCs w:val="20"/>
                      <w:bdr w:val="nil"/>
                      <w:rtl w:val="0"/>
                    </w:rPr>
                    <w:t> </w:t>
                  </w:r>
                </w:p>
              </w:tc>
              <w:tc>
                <w:tcPr>
                  <w:noWrap w:val="0"/>
                  <w:tcMar>
                    <w:top w:w="30" w:type="dxa"/>
                    <w:left w:w="0" w:type="dxa"/>
                    <w:bottom w:w="30" w:type="dxa"/>
                    <w:right w:w="0" w:type="dxa"/>
                  </w:tcMar>
                </w:tcPr>
                <w:p>
                  <w:pPr>
                    <w:bidi w:val="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e. </w:t>
                  </w:r>
                </w:p>
              </w:tc>
              <w:tc>
                <w:tcPr>
                  <w:noWrap w:val="0"/>
                  <w:tcMar>
                    <w:top w:w="30" w:type="dxa"/>
                    <w:left w:w="0" w:type="dxa"/>
                    <w:bottom w:w="30" w:type="dxa"/>
                    <w:right w:w="40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Strict interpretation</w:t>
                  </w:r>
                </w:p>
              </w:tc>
            </w:tr>
          </w:tbl>
          <w:p>
            <w:pPr>
              <w:rPr>
                <w:vanish/>
              </w:rPr>
            </w:pP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11"/>
              <w:gridCol w:w="6029"/>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Multiple Choice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4.3.3 - Distinguish between judicial restraint and judicial activism.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concept of precedent and how it is used within the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1:47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46. </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Discuss how the principle of </w:t>
            </w:r>
            <w:r>
              <w:rPr>
                <w:rStyle w:val="DefaultParagraphFont"/>
                <w:rFonts w:ascii="Times New Roman" w:eastAsia="Times New Roman" w:hAnsi="Times New Roman" w:cs="Times New Roman"/>
                <w:b w:val="0"/>
                <w:bCs w:val="0"/>
                <w:i/>
                <w:iCs/>
                <w:smallCaps w:val="0"/>
                <w:color w:val="000000"/>
                <w:sz w:val="22"/>
                <w:szCs w:val="22"/>
                <w:bdr w:val="nil"/>
                <w:rtl w:val="0"/>
              </w:rPr>
              <w:t>stare decisis</w:t>
            </w:r>
            <w:r>
              <w:rPr>
                <w:rStyle w:val="DefaultParagraphFont"/>
                <w:rFonts w:ascii="Times New Roman" w:eastAsia="Times New Roman" w:hAnsi="Times New Roman" w:cs="Times New Roman"/>
                <w:b w:val="0"/>
                <w:bCs w:val="0"/>
                <w:i w:val="0"/>
                <w:iCs w:val="0"/>
                <w:smallCaps w:val="0"/>
                <w:color w:val="000000"/>
                <w:sz w:val="22"/>
                <w:szCs w:val="22"/>
                <w:bdr w:val="nil"/>
                <w:rtl w:val="0"/>
              </w:rPr>
              <w:t xml:space="preserve"> applies to the wide variety of courts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47. 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different layers or levels of the federal court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9"/>
              <w:gridCol w:w="6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1:53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role of interest groups in the United States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49. 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the steps and describe the process by which the U.S. Supreme Court decides to hear cases.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50. 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United States Supreme Court can impact many of the nation's political policies through its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982"/>
              <w:gridCol w:w="665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4.3.4 - Critique the Supreme Court's ability to make decisions on issues of national importance.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1:58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U.S. Supreme Court decides cases and explains its decisions.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1798"/>
              <w:gridCol w:w="68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Supreme Court at Work</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4.3.2 - Describe the process of how cases are accepted for review and decided by the U.S. Supreme Court.</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1:59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roles of the presidential and congressional parties and ideological preferences in the judicial appointment process.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4.3.5 - Explain how judges at different levels of government are selected.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53. 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positive and negative aspects of appointing federal judges for life.</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3.3.2 - Identify the checks on the judicial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2:04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54. 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ways in which our courts can be checked by other branches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708"/>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3.3.2 - Identify the checks on the judicial branch.</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55. 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concepts of judicial restraint and judicial activism.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19"/>
              <w:gridCol w:w="6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4.3.3 - Distinguish between judicial restraint and judicial activism.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56. </w:t>
            </w:r>
            <w:r>
              <w:rPr>
                <w:rStyle w:val="DefaultParagraphFont"/>
                <w:rFonts w:ascii="Times New Roman" w:eastAsia="Times New Roman" w:hAnsi="Times New Roman" w:cs="Times New Roman"/>
                <w:b w:val="0"/>
                <w:bCs w:val="0"/>
                <w:i w:val="0"/>
                <w:iCs w:val="0"/>
                <w:smallCaps w:val="0"/>
                <w:color w:val="000000"/>
                <w:sz w:val="22"/>
                <w:szCs w:val="22"/>
                <w:bdr w:val="nil"/>
                <w:rtl w:val="0"/>
              </w:rPr>
              <w:t>Compare and contrast the legal and extralegal approaches to judicial decision making.</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57. 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judicial review and the constitutional and judicial origins of the power.</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3.3.5 - Explain the power of judicial 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2:08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2:09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58. 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importance of judicial review in the American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4170"/>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3.3.5 - Explain the power of judicial review.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2:09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2:10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59. 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actions by the Rehnquist Court might be illustrative of judicial activism.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19"/>
              <w:gridCol w:w="6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4.3.3 - Distinguish between judicial restraint and judicial activism.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2:10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2:11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60. </w:t>
            </w:r>
            <w:r>
              <w:rPr>
                <w:rStyle w:val="DefaultParagraphFont"/>
                <w:rFonts w:ascii="Times New Roman" w:eastAsia="Times New Roman" w:hAnsi="Times New Roman" w:cs="Times New Roman"/>
                <w:b w:val="0"/>
                <w:bCs w:val="0"/>
                <w:i w:val="0"/>
                <w:iCs w:val="0"/>
                <w:smallCaps w:val="0"/>
                <w:color w:val="000000"/>
                <w:sz w:val="22"/>
                <w:szCs w:val="22"/>
                <w:bdr w:val="nil"/>
                <w:rtl w:val="0"/>
              </w:rPr>
              <w:t>Describe and explain how specific Supreme Court cases gave more powers to the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619"/>
              <w:gridCol w:w="602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4.3.3 - Distinguish between judicial restraint and judicial activism.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2:11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2:12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61. 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how the power of judicial appointment might be used by the president to advance a policy agenda.</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414"/>
              <w:gridCol w:w="6226"/>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Selection of Federal Judges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4.3.5 - Explain how judges at different levels of government are selected.</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2:12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2:13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62. 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purpose and function of an appellate court.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099"/>
              <w:gridCol w:w="6541"/>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4.3.1 - Explain the principal function of the court on each tier of 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2:14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2:15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63. </w:t>
            </w:r>
            <w:r>
              <w:rPr>
                <w:rStyle w:val="DefaultParagraphFont"/>
                <w:rFonts w:ascii="Times New Roman" w:eastAsia="Times New Roman" w:hAnsi="Times New Roman" w:cs="Times New Roman"/>
                <w:b w:val="0"/>
                <w:bCs w:val="0"/>
                <w:i w:val="0"/>
                <w:iCs w:val="0"/>
                <w:smallCaps w:val="0"/>
                <w:color w:val="000000"/>
                <w:sz w:val="22"/>
                <w:szCs w:val="22"/>
                <w:bdr w:val="nil"/>
                <w:rtl w:val="0"/>
              </w:rPr>
              <w:t>Identify and describe the ways in which the courts can check and balance other branches of government.</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Complex</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Analyze/Evaluate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Policymaking and the Courts</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2:15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2:16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64. 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what common law is and the role it plays in the American legal system.</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Sources of American Law</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2:16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2:17 AM</w:t>
                  </w:r>
                </w:p>
              </w:tc>
            </w:tr>
          </w:tbl>
          <w:p/>
        </w:tc>
      </w:tr>
    </w:tbl>
    <w:p>
      <w:pPr>
        <w:bidi w:val="0"/>
        <w:spacing w:after="75"/>
        <w:jc w:val="left"/>
      </w:pPr>
    </w:p>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8640"/>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tcW w:w="5000" w:type="pct"/>
            <w:noWrap w:val="0"/>
            <w:tcMar>
              <w:top w:w="0" w:type="dxa"/>
              <w:left w:w="0" w:type="dxa"/>
              <w:bottom w:w="0" w:type="dxa"/>
              <w:right w:w="0" w:type="dxa"/>
            </w:tcMar>
            <w:vAlign w:val="cente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65. </w:t>
            </w:r>
            <w:r>
              <w:rPr>
                <w:rStyle w:val="DefaultParagraphFont"/>
                <w:rFonts w:ascii="Times New Roman" w:eastAsia="Times New Roman" w:hAnsi="Times New Roman" w:cs="Times New Roman"/>
                <w:b w:val="0"/>
                <w:bCs w:val="0"/>
                <w:i w:val="0"/>
                <w:iCs w:val="0"/>
                <w:smallCaps w:val="0"/>
                <w:color w:val="000000"/>
                <w:sz w:val="22"/>
                <w:szCs w:val="22"/>
                <w:bdr w:val="nil"/>
                <w:rtl w:val="0"/>
              </w:rPr>
              <w:t>Explain the dual court system that exists in the United States.</w:t>
            </w:r>
          </w:p>
          <w:tbl>
            <w:tblPr>
              <w:tblStyle w:val="questionMetaData"/>
              <w:jc w:val="left"/>
              <w:tblBorders>
                <w:top w:val="nil"/>
                <w:left w:val="nil"/>
                <w:bottom w:val="nil"/>
                <w:right w:val="nil"/>
                <w:insideH w:val="nil"/>
                <w:insideV w:val="nil"/>
              </w:tblBorders>
              <w:tblCellMar>
                <w:top w:w="0" w:type="dxa"/>
                <w:left w:w="0" w:type="dxa"/>
                <w:bottom w:w="0" w:type="dxa"/>
                <w:right w:w="0" w:type="dxa"/>
              </w:tblCellMar>
            </w:tblPr>
            <w:tblGrid>
              <w:gridCol w:w="2750"/>
              <w:gridCol w:w="3742"/>
            </w:tblGrid>
            <w:tr>
              <w:tblPrEx>
                <w:jc w:val="left"/>
                <w:tblBorders>
                  <w:top w:val="nil"/>
                  <w:left w:val="nil"/>
                  <w:bottom w:val="nil"/>
                  <w:right w:val="nil"/>
                  <w:insideH w:val="nil"/>
                  <w:insideV w:val="nil"/>
                </w:tblBorders>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ANSWER:  </w:t>
                  </w:r>
                </w:p>
              </w:tc>
              <w:tc>
                <w:tcPr>
                  <w:noWrap w:val="0"/>
                  <w:tcMar>
                    <w:top w:w="30" w:type="dxa"/>
                    <w:left w:w="0" w:type="dxa"/>
                    <w:bottom w:w="30" w:type="dxa"/>
                    <w:right w:w="0" w:type="dxa"/>
                  </w:tcMar>
                </w:tcPr>
                <w:p>
                  <w:pPr>
                    <w:pStyle w:val="p"/>
                    <w:bidi w:val="0"/>
                    <w:spacing w:before="0" w:beforeAutospacing="0" w:after="0" w:afterAutospacing="0"/>
                    <w:jc w:val="left"/>
                  </w:pPr>
                  <w:r>
                    <w:rPr>
                      <w:rStyle w:val="DefaultParagraphFont"/>
                      <w:rFonts w:ascii="Times New Roman" w:eastAsia="Times New Roman" w:hAnsi="Times New Roman" w:cs="Times New Roman"/>
                      <w:b w:val="0"/>
                      <w:bCs w:val="0"/>
                      <w:i w:val="0"/>
                      <w:iCs w:val="0"/>
                      <w:smallCaps w:val="0"/>
                      <w:color w:val="000000"/>
                      <w:sz w:val="22"/>
                      <w:szCs w:val="22"/>
                      <w:bdr w:val="nil"/>
                      <w:rtl w:val="0"/>
                    </w:rPr>
                    <w:t>Students' answers may vary.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POINTS: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DIFFICULTY: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Moderate</w:t>
                  </w:r>
                  <w:r>
                    <w:rPr>
                      <w:rStyle w:val="DefaultParagraphFont"/>
                      <w:b w:val="0"/>
                      <w:bCs w:val="0"/>
                      <w:i w:val="0"/>
                      <w:iCs w:val="0"/>
                      <w:smallCaps w:val="0"/>
                      <w:color w:val="000000"/>
                      <w:sz w:val="22"/>
                      <w:szCs w:val="22"/>
                      <w:bdr w:val="nil"/>
                      <w:rtl w:val="0"/>
                    </w:rPr>
                    <w:br/>
                  </w:r>
                  <w:r>
                    <w:rPr>
                      <w:rStyle w:val="DefaultParagraphFont"/>
                      <w:b w:val="0"/>
                      <w:bCs w:val="0"/>
                      <w:i w:val="0"/>
                      <w:iCs w:val="0"/>
                      <w:smallCaps w:val="0"/>
                      <w:color w:val="000000"/>
                      <w:sz w:val="22"/>
                      <w:szCs w:val="22"/>
                      <w:bdr w:val="nil"/>
                      <w:rtl w:val="0"/>
                    </w:rPr>
                    <w:t>Bloom’s: Apply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REFERENCES: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The Federal Court System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QUESTION TYPE: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Essay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HAS VARIABLES: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False</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STUDENT ENTRY MODE: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Basic</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LEARNING OBJECTIVES: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4.3.6 - Explain the role of the judiciary.</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CREATED: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2:17 AM</w:t>
                  </w:r>
                </w:p>
              </w:tc>
            </w:tr>
            <w:tr>
              <w:tblPrEx>
                <w:jc w:val="left"/>
                <w:tblCellMar>
                  <w:top w:w="0" w:type="dxa"/>
                  <w:left w:w="0" w:type="dxa"/>
                  <w:bottom w:w="0" w:type="dxa"/>
                  <w:right w:w="0" w:type="dxa"/>
                </w:tblCellMar>
              </w:tblPrEx>
              <w:trPr>
                <w:cantSplit w:val="0"/>
                <w:jc w:val="left"/>
              </w:trPr>
              <w:tc>
                <w:tcPr>
                  <w:noWrap w:val="0"/>
                  <w:tcMar>
                    <w:top w:w="30" w:type="dxa"/>
                    <w:left w:w="0" w:type="dxa"/>
                    <w:bottom w:w="30" w:type="dxa"/>
                    <w:right w:w="0" w:type="dxa"/>
                  </w:tcMar>
                </w:tcPr>
                <w:p>
                  <w:pPr>
                    <w:bidi w:val="0"/>
                    <w:jc w:val="left"/>
                  </w:pPr>
                  <w:r>
                    <w:rPr>
                      <w:rStyle w:val="DefaultParagraphFont"/>
                      <w:b w:val="0"/>
                      <w:bCs w:val="0"/>
                      <w:i/>
                      <w:iCs/>
                      <w:smallCaps w:val="0"/>
                      <w:color w:val="000000"/>
                      <w:sz w:val="22"/>
                      <w:szCs w:val="22"/>
                      <w:bdr w:val="nil"/>
                      <w:rtl w:val="0"/>
                    </w:rPr>
                    <w:t>DATE MODIFIED:  </w:t>
                  </w:r>
                </w:p>
              </w:tc>
              <w:tc>
                <w:tcPr>
                  <w:noWrap w:val="0"/>
                  <w:tcMar>
                    <w:top w:w="30" w:type="dxa"/>
                    <w:left w:w="0" w:type="dxa"/>
                    <w:bottom w:w="30" w:type="dxa"/>
                    <w:right w:w="0" w:type="dxa"/>
                  </w:tcMar>
                </w:tcPr>
                <w:p>
                  <w:pPr>
                    <w:bidi w:val="0"/>
                    <w:jc w:val="left"/>
                  </w:pPr>
                  <w:r>
                    <w:rPr>
                      <w:rStyle w:val="DefaultParagraphFont"/>
                      <w:b w:val="0"/>
                      <w:bCs w:val="0"/>
                      <w:i w:val="0"/>
                      <w:iCs w:val="0"/>
                      <w:smallCaps w:val="0"/>
                      <w:color w:val="000000"/>
                      <w:sz w:val="22"/>
                      <w:szCs w:val="22"/>
                      <w:bdr w:val="nil"/>
                      <w:rtl w:val="0"/>
                    </w:rPr>
                    <w:t>12/14/2020 2:18 AM</w:t>
                  </w:r>
                </w:p>
              </w:tc>
            </w:tr>
          </w:tbl>
          <w:p/>
        </w:tc>
      </w:tr>
    </w:tbl>
    <w:p>
      <w:pPr>
        <w:bidi w:val="0"/>
        <w:spacing w:after="75"/>
        <w:jc w:val="left"/>
      </w:pPr>
    </w:p>
    <w:p>
      <w:pPr>
        <w:bidi w:val="0"/>
        <w:spacing w:after="75"/>
        <w:jc w:val="left"/>
      </w:pPr>
    </w:p>
    <w:sectPr>
      <w:headerReference w:type="default" r:id="rId4"/>
      <w:footerReference w:type="default" r:id="rId5"/>
      <w:pgMar w:top="720" w:right="720" w:bottom="720" w:left="720" w:header="720" w:footer="720"/>
      <w:cols w:space="720"/>
    </w:sectPr>
  </w:body>
</w:document>
</file>

<file path=word/fontTable.xml><?xml version="1.0" encoding="utf-8"?>
<w:fonts xmlns:r="http://schemas.openxmlformats.org/officeDocument/2006/relationships" xmlns:w="http://schemas.openxmlformats.org/wordprocessingml/2006/main"/>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
    <w:tblGrid>
      <w:gridCol w:w="5465"/>
      <w:gridCol w:w="5315"/>
    </w:tblGrid>
    <w:tr>
      <w:tblPrEx>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PrEx>
      <w:tc>
        <w:tcPr>
          <w:tcW w:w="4500" w:type="pct"/>
          <w:tcBorders>
            <w:top w:val="nil"/>
            <w:left w:val="nil"/>
            <w:bottom w:val="nil"/>
            <w:right w:val="nil"/>
          </w:tcBorders>
        </w:tcPr>
        <w:p>
          <w:pPr>
            <w:bidi w:val="0"/>
          </w:pPr>
          <w:r>
            <w:rPr>
              <w:rStyle w:val="DefaultParagraphFont"/>
              <w:b w:val="0"/>
              <w:bCs w:val="0"/>
              <w:i/>
              <w:iCs/>
              <w:sz w:val="16"/>
              <w:szCs w:val="16"/>
              <w:bdr w:val="nil"/>
              <w:rtl w:val="0"/>
            </w:rPr>
            <w:t>Copyright Cengage Learning. Powered by Cognero.</w:t>
          </w:r>
        </w:p>
      </w:tc>
      <w:tc>
        <w:tcPr>
          <w:tcW w:w="4500" w:type="pct"/>
          <w:tcBorders>
            <w:top w:val="nil"/>
            <w:left w:val="nil"/>
            <w:bottom w:val="nil"/>
            <w:right w:val="nil"/>
          </w:tcBorders>
        </w:tcPr>
        <w:p>
          <w:pPr>
            <w:bidi w:val="0"/>
            <w:jc w:val="right"/>
          </w:pPr>
          <w:r>
            <w:rPr>
              <w:rStyle w:val="DefaultParagraphFont"/>
              <w:b w:val="0"/>
              <w:bCs w:val="0"/>
              <w:sz w:val="16"/>
              <w:szCs w:val="16"/>
              <w:bdr w:val="nil"/>
              <w:rtl w:val="0"/>
            </w:rPr>
            <w:t>Page </w:t>
          </w:r>
          <w:r>
            <w:fldChar w:fldCharType="begin"/>
          </w:r>
          <w:r>
            <w:instrText>PAGE</w:instrText>
          </w:r>
          <w:r>
            <w:fldChar w:fldCharType="separate"/>
          </w:r>
          <w:r>
            <w:fldChar w:fldCharType="end"/>
          </w:r>
        </w:p>
      </w:tc>
    </w:tr>
  </w:tbl>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0800" w:type="dxa"/>
      <w:tblBorders>
        <w:top w:val="nil"/>
        <w:left w:val="nil"/>
        <w:bottom w:val="nil"/>
        <w:right w:val="nil"/>
        <w:insideH w:val="nil"/>
        <w:insideV w:val="nil"/>
      </w:tblBorders>
      <w:tblCellMar>
        <w:top w:w="0" w:type="dxa"/>
        <w:left w:w="0" w:type="dxa"/>
        <w:bottom w:w="0" w:type="dxa"/>
        <w:right w:w="0" w:type="dxa"/>
      </w:tblCellMar>
    </w:tblPr>
    <w:tblGrid>
      <w:gridCol w:w="5226"/>
      <w:gridCol w:w="3484"/>
      <w:gridCol w:w="2090"/>
    </w:tblGrid>
    <w:tr>
      <w:tblPrEx>
        <w:tblW w:w="10800" w:type="dxa"/>
        <w:tblBorders>
          <w:top w:val="nil"/>
          <w:left w:val="nil"/>
          <w:bottom w:val="nil"/>
          <w:right w:val="nil"/>
          <w:insideH w:val="nil"/>
          <w:insideV w:val="nil"/>
        </w:tblBorders>
        <w:tblCellMar>
          <w:top w:w="0" w:type="dxa"/>
          <w:left w:w="0" w:type="dxa"/>
          <w:bottom w:w="0" w:type="dxa"/>
          <w:right w:w="0" w:type="dxa"/>
        </w:tblCellMar>
      </w:tblPrEx>
      <w:tc>
        <w:tcPr>
          <w:tcW w:w="225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89"/>
            <w:gridCol w:w="4637"/>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Name: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15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556"/>
            <w:gridCol w:w="2928"/>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Class:</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c>
        <w:tcPr>
          <w:tcW w:w="900" w:type="pct"/>
          <w:noWrap w:val="0"/>
          <w:tcMar>
            <w:top w:w="0" w:type="dxa"/>
            <w:left w:w="0" w:type="dxa"/>
            <w:bottom w:w="0" w:type="dxa"/>
            <w:right w:w="0" w:type="dxa"/>
          </w:tcMar>
          <w:vAlign w:val="top"/>
        </w:tcPr>
        <w:tbl>
          <w:tblPr>
            <w:tblW w:w="5000" w:type="pct"/>
            <w:jc w:val="left"/>
            <w:tblBorders>
              <w:top w:val="nil"/>
              <w:left w:val="nil"/>
              <w:bottom w:val="nil"/>
              <w:right w:val="nil"/>
              <w:insideH w:val="nil"/>
              <w:insideV w:val="nil"/>
            </w:tblBorders>
            <w:tblCellMar>
              <w:top w:w="0" w:type="dxa"/>
              <w:left w:w="0" w:type="dxa"/>
              <w:bottom w:w="0" w:type="dxa"/>
              <w:right w:w="0" w:type="dxa"/>
            </w:tblCellMar>
          </w:tblPr>
          <w:tblGrid>
            <w:gridCol w:w="478"/>
            <w:gridCol w:w="1612"/>
          </w:tblGrid>
          <w:tr>
            <w:tblPrEx>
              <w:tblW w:w="5000" w:type="pct"/>
              <w:jc w:val="left"/>
              <w:tblBorders>
                <w:top w:val="nil"/>
                <w:left w:val="nil"/>
                <w:bottom w:val="nil"/>
                <w:right w:val="nil"/>
                <w:insideH w:val="nil"/>
                <w:insideV w:val="nil"/>
              </w:tblBorders>
              <w:tblCellMar>
                <w:top w:w="0" w:type="dxa"/>
                <w:left w:w="0" w:type="dxa"/>
                <w:bottom w:w="0" w:type="dxa"/>
                <w:right w:w="0" w:type="dxa"/>
              </w:tblCellMar>
            </w:tblPrEx>
            <w:trPr>
              <w:jc w:val="left"/>
            </w:trPr>
            <w:tc>
              <w:tcPr>
                <w:tcW w:w="15" w:type="dxa"/>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Date:</w:t>
                </w:r>
              </w:p>
            </w:tc>
            <w:tc>
              <w:tcPr>
                <w:tcBorders>
                  <w:bottom w:val="single" w:sz="6" w:space="0" w:color="000000"/>
                </w:tcBorders>
                <w:noWrap w:val="0"/>
                <w:tcMar>
                  <w:top w:w="0" w:type="dxa"/>
                  <w:left w:w="0" w:type="dxa"/>
                  <w:bottom w:w="0" w:type="dxa"/>
                  <w:right w:w="0" w:type="dxa"/>
                </w:tcMar>
                <w:vAlign w:val="top"/>
              </w:tcPr>
              <w:p>
                <w:pPr>
                  <w:bidi w:val="0"/>
                  <w:jc w:val="left"/>
                </w:pPr>
                <w:r>
                  <w:rPr>
                    <w:rStyle w:val="DefaultParagraphFont"/>
                    <w:b w:val="0"/>
                    <w:bCs w:val="0"/>
                    <w:i w:val="0"/>
                    <w:iCs w:val="0"/>
                    <w:smallCaps w:val="0"/>
                    <w:sz w:val="20"/>
                    <w:szCs w:val="20"/>
                    <w:bdr w:val="nil"/>
                    <w:rtl w:val="0"/>
                  </w:rPr>
                  <w:t> </w:t>
                </w:r>
              </w:p>
            </w:tc>
          </w:tr>
        </w:tbl>
        <w:p/>
      </w:tc>
    </w:tr>
  </w:tbl>
  <w:p>
    <w:pPr>
      <w:bidi w:val="0"/>
    </w:pPr>
    <w:r>
      <w:br/>
    </w:r>
    <w:r>
      <w:rPr>
        <w:rStyle w:val="DefaultParagraphFont"/>
        <w:rFonts w:ascii="Times New Roman" w:eastAsia="Times New Roman" w:hAnsi="Times New Roman" w:cs="Times New Roman"/>
        <w:b/>
        <w:bCs/>
        <w:strike w:val="0"/>
        <w:color w:val="000000"/>
        <w:sz w:val="22"/>
        <w:szCs w:val="22"/>
        <w:u w:val="single"/>
        <w:bdr w:val="nil"/>
        <w:rtl w:val="0"/>
      </w:rPr>
      <w:t>Chapter 14 - The Courts</w:t>
    </w:r>
  </w:p>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isplayBackgroundShape/>
  <w:defaultTabStop w:val="720"/>
  <w:noPunctuationKerning/>
  <w:characterSpacingControl w:val="doNotCompress"/>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5BCE"/>
    <w:pPr>
      <w:spacing w:before="0" w:beforeAutospacing="0" w:after="0" w:afterAutospacing="0"/>
    </w:pPr>
    <w:rPr>
      <w:rFonts w:ascii="Arial" w:eastAsia="Arial" w:hAnsi="Arial" w:cs="Arial"/>
      <w:sz w:val="16"/>
      <w:szCs w:val="24"/>
      <w:bdr w:val="nil"/>
    </w:rPr>
  </w:style>
  <w:style w:type="paragraph" w:styleId="Heading1">
    <w:name w:val="heading 1"/>
    <w:basedOn w:val="Normal"/>
    <w:next w:val="Normal"/>
    <w:qFormat/>
    <w:rsid w:val="00EF7B96"/>
    <w:pPr>
      <w:keepNext/>
      <w:spacing w:before="240" w:after="60"/>
      <w:outlineLvl w:val="0"/>
    </w:pPr>
    <w:rPr>
      <w:rFonts w:ascii="Times New Roman" w:eastAsia="Times New Roman" w:hAnsi="Times New Roman" w:cs="Times New Roman"/>
      <w:b/>
      <w:bCs/>
      <w:i w:val="0"/>
      <w:kern w:val="32"/>
      <w:sz w:val="48"/>
      <w:szCs w:val="48"/>
      <w:bdr w:val="nil"/>
    </w:rPr>
  </w:style>
  <w:style w:type="paragraph" w:styleId="Heading2">
    <w:name w:val="heading 2"/>
    <w:basedOn w:val="Normal"/>
    <w:next w:val="Normal"/>
    <w:qFormat/>
    <w:rsid w:val="00EF7B96"/>
    <w:pPr>
      <w:keepNext/>
      <w:spacing w:before="240" w:after="60"/>
      <w:outlineLvl w:val="1"/>
    </w:pPr>
    <w:rPr>
      <w:rFonts w:ascii="Times New Roman" w:eastAsia="Times New Roman" w:hAnsi="Times New Roman" w:cs="Times New Roman"/>
      <w:b/>
      <w:bCs/>
      <w:i w:val="0"/>
      <w:iCs/>
      <w:sz w:val="36"/>
      <w:szCs w:val="36"/>
      <w:bdr w:val="nil"/>
    </w:rPr>
  </w:style>
  <w:style w:type="paragraph" w:styleId="Heading3">
    <w:name w:val="heading 3"/>
    <w:basedOn w:val="Normal"/>
    <w:next w:val="Normal"/>
    <w:qFormat/>
    <w:rsid w:val="00EF7B96"/>
    <w:pPr>
      <w:keepNext/>
      <w:spacing w:before="240" w:after="60"/>
      <w:outlineLvl w:val="2"/>
    </w:pPr>
    <w:rPr>
      <w:rFonts w:ascii="Times New Roman" w:eastAsia="Times New Roman" w:hAnsi="Times New Roman" w:cs="Times New Roman"/>
      <w:b/>
      <w:bCs/>
      <w:i w:val="0"/>
      <w:sz w:val="28"/>
      <w:szCs w:val="28"/>
      <w:bdr w:val="nil"/>
    </w:rPr>
  </w:style>
  <w:style w:type="paragraph" w:styleId="Heading4">
    <w:name w:val="heading 4"/>
    <w:basedOn w:val="Normal"/>
    <w:next w:val="Normal"/>
    <w:qFormat/>
    <w:rsid w:val="00EF7B96"/>
    <w:pPr>
      <w:keepNext/>
      <w:spacing w:before="240" w:after="60"/>
      <w:outlineLvl w:val="3"/>
    </w:pPr>
    <w:rPr>
      <w:rFonts w:ascii="Times New Roman" w:eastAsia="Times New Roman" w:hAnsi="Times New Roman" w:cs="Times New Roman"/>
      <w:b/>
      <w:bCs/>
      <w:i w:val="0"/>
      <w:sz w:val="24"/>
      <w:szCs w:val="24"/>
      <w:bdr w:val="nil"/>
    </w:rPr>
  </w:style>
  <w:style w:type="paragraph" w:styleId="Heading5">
    <w:name w:val="heading 5"/>
    <w:basedOn w:val="Normal"/>
    <w:next w:val="Normal"/>
    <w:qFormat/>
    <w:rsid w:val="00EF7B96"/>
    <w:pPr>
      <w:spacing w:before="240" w:after="60"/>
      <w:outlineLvl w:val="4"/>
    </w:pPr>
    <w:rPr>
      <w:rFonts w:ascii="Times New Roman" w:eastAsia="Times New Roman" w:hAnsi="Times New Roman" w:cs="Times New Roman"/>
      <w:b/>
      <w:bCs/>
      <w:i w:val="0"/>
      <w:iCs/>
      <w:sz w:val="20"/>
      <w:szCs w:val="20"/>
      <w:bdr w:val="nil"/>
    </w:rPr>
  </w:style>
  <w:style w:type="paragraph" w:styleId="Heading6">
    <w:name w:val="heading 6"/>
    <w:basedOn w:val="Normal"/>
    <w:next w:val="Normal"/>
    <w:qFormat/>
    <w:rsid w:val="00EF7B96"/>
    <w:pPr>
      <w:spacing w:before="240" w:after="60"/>
      <w:outlineLvl w:val="5"/>
    </w:pPr>
    <w:rPr>
      <w:rFonts w:ascii="Times New Roman" w:eastAsia="Times New Roman" w:hAnsi="Times New Roman" w:cs="Times New Roman"/>
      <w:b/>
      <w:bCs/>
      <w:i w:val="0"/>
      <w:sz w:val="16"/>
      <w:szCs w:val="16"/>
      <w:bdr w:val="nil"/>
    </w:rPr>
  </w:style>
  <w:style w:type="character" w:default="1" w:styleId="DefaultParagraphFont">
    <w:name w:val="Default Paragraph Font"/>
    <w:semiHidden/>
  </w:style>
  <w:style w:type="paragraph" w:customStyle="1" w:styleId="questionContentItem">
    <w:name w:val="questionContentItem"/>
    <w:basedOn w:val="Normal"/>
    <w:pPr/>
    <w:rPr>
      <w:bdr w:val="nil"/>
    </w:rPr>
  </w:style>
  <w:style w:type="paragraph" w:customStyle="1" w:styleId="p">
    <w:name w:val="p"/>
    <w:basedOn w:val="Normal"/>
    <w:pPr>
      <w:spacing w:before="0" w:beforeAutospacing="0" w:after="0" w:afterAutospacing="0"/>
    </w:pPr>
    <w:rPr>
      <w:bdr w:val="nil"/>
    </w:rPr>
  </w:style>
  <w:style w:type="table" w:customStyle="1" w:styleId="questionMetaData">
    <w:name w:val="questionMetaData"/>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footer" Target="footer1.xml" /><Relationship Id="rId6"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otalTime>0</TotalTime>
  <Pages>0</Pages>
  <Words>0</Words>
  <Characters>0</Characters>
  <Application>Microsoft Office Word</Application>
  <DocSecurity>0</DocSecurity>
  <Lines>0</Lines>
  <Paragraphs>0</Paragraphs>
  <ScaleCrop>false</ScaleCrop>
  <Company>Cengage Learning Online Assessment, Powered by Cognero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14 - The Courts</dc:titl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ublisher User">
    <vt:lpwstr>Cengage HWLAP Superuser</vt:lpwstr>
  </property>
</Properties>
</file>